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手机：15040060015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邮箱：liujing526@126.com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应聘职位：软件工程师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2009.09 - 2013.06    中山大学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京东    高级软件工程师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用户画像分析系统开发：基于大数据技术构建用户画像系统，为精准营销提供数据支持，提升转化率25%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字节跳动    资深软件工程师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滴滴出行    高级软件工程师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小米    高级软件工程师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用户画像分析系统开发：基于大数据技术构建用户画像系统，为精准营销提供数据支持，提升转化率25%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Git | React | Docker | Jenkins | Java | Kubernetes | MySQL | 分布式系统 | Spring Boot | Maven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