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手机：15168671655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邮箱：luo245@sina.com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中山大学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华为    资深软件工程师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网易    高级软件工程师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腾讯科技    资深软件工程师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Redis | Gradle | Kubernetes | Python | Linux | Git | 分布式系统 | Vue.js | React | Spring Boot | Java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